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手机：13940694347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邮箱：yanglei306@qq.com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2006.09 - 2009.06    西安交通大学    教育学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高级培训专员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专业机构    高级培训专员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行业龙头    高级培训专员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外资企业    高级培训专员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项目管理 | 专业技能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