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手机：18836217001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邮箱：zhangjuan542@gmail.com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2014.09 - 2018.06    复旦大学    教育学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高级培训师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国有企业    资深培训师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资深培训师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知名企业    高级培训师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数据分析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