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手机：18932267270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邮箱：zhangxia923@gmail.com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西安交通大学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资深培训师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服务机构    资深培训师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行业龙头    高级培训师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民营企业    高级培训师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问题解决 | 专业技能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