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手机：13965982390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邮箱：linjun683@163.com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浙江大学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高级培训师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国有企业    资深培训师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专业机构    高级培训师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外资企业    高级培训师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数据分析 | 沟通能力 | 专业技能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