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手机：15897401688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邮箱：heping898@163.com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资深招聘专员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专业机构    高级招聘专员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知名企业    高级招聘专员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行业龙头    高级招聘专员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专业技能 | 问题解决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