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手机：13886310945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邮箱：sunxia414@126.com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高级招聘专员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服务机构    高级招聘专员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上市公司    高级招聘专员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行业龙头    高级招聘专员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数据分析 | 团队协作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