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手机：15841693050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邮箱：zhaoli428@163.com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应聘职位：招聘专员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2006.09 - 2009.06    清华大学    心理学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高级招聘专员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民营企业    高级招聘专员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国有企业    高级招聘专员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咨询公司    高级招聘专员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团队协作 | 项目管理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