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手机：15106550005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邮箱：hechao273@gmail.com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资深绩效管理专员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咨询公司    高级绩效管理专员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知名企业    高级绩效管理专员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专业机构    资深绩效管理专员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专业技能 | 数据分析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