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手机：15017587179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邮箱：liulei228@gmail.com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应聘职位：绩效管理专员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高级绩效管理专员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民营企业    高级绩效管理专员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服务机构    资深绩效管理专员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行业龙头    资深绩效管理专员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问题解决 | 数据分析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