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手机：15240656506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邮箱：zhoujuan185@qq.com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高级绩效管理专员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服务机构    资深绩效管理专员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咨询公司    高级绩效管理专员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高级绩效管理专员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沟通能力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