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手机：18986278847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邮箱：li961@163.com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高级职业规划师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外资企业    高级职业规划师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行业龙头    资深职业规划师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资深职业规划师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团队协作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