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手机：18966093430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邮箱：chenqiang577@126.com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中级教学管理员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服务机构    教学管理员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行业龙头    中级教学管理员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上市公司    教学管理员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沟通能力 | 团队协作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