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手机：15200226834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邮箱：maxia955@sina.com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中山大学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中级教学管理员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服务机构    教学管理员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外资企业    中级教学管理员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专业机构    中级教学管理员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项目管理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