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手机：15941536707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邮箱：gaowei764@gmail.com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2012.09 - 2015.06    清华大学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高级教学管理员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高级教学管理员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高级教学管理员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咨询公司    高级教学管理员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沟通能力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