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林娜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居住地：广州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手机：15021158047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邮箱：linna274@sina.com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应聘职位：教育顾问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2012.09 - 2015.06    北京大学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专业机构    高级教育顾问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建立和完善教育顾问工作流程和标准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持续学习教育顾问领域新知识和技能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负责教育顾问相关工作，确保工作质量和效率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为教育顾问工作提供专业建议和解决方案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与团队成员密切合作，共同完成教育顾问目标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服务机构    高级教育顾问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建立和完善教育顾问工作流程和标准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与团队成员密切合作，共同完成教育顾问目标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持续学习教育顾问领域新知识和技能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为教育顾问工作提供专业建议和解决方案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负责教育顾问相关工作，确保工作质量和效率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参与教育顾问项目规划和执行，协调各方资源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创业公司    高级教育顾问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参与教育顾问项目规划和执行，协调各方资源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建立和完善教育顾问工作流程和标准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持续学习教育顾问领域新知识和技能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负责教育顾问相关工作，确保工作质量和效率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与团队成员密切合作，共同完成教育顾问目标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为教育顾问工作提供专业建议和解决方案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行业龙头    高级教育顾问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与团队成员密切合作，共同完成教育顾问目标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持续学习教育顾问领域新知识和技能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负责教育顾问相关工作，确保工作质量和效率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参与教育顾问项目规划和执行，协调各方资源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为教育顾问工作提供专业建议和解决方案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建立和完善教育顾问工作流程和标准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团队协作 | 数据分析 | 沟通能力 | 项目管理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