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手机：15862207236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邮箱：hujing711@sina.com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高级教育顾问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国有企业    资深教育顾问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高级教育顾问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创业公司    资深教育顾问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专业技能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