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手机：15221950455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邮箱：chenming720@qq.com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应聘职位：教育顾问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西安交通大学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资深教育顾问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2008.01 - 2010.12    国有企业    高级教育顾问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服务机构    资深教育顾问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知名企业    高级教育顾问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问题解决 | 团队协作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