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手机：15894170660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邮箱：magang111@sina.com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高级教育顾问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民营企业    高级教育顾问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服务机构    高级教育顾问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专业机构    高级教育顾问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专业技能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