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手机：15001165842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邮箱：zhuqiang438@qq.com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资深编辑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知名企业    高级编辑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创业公司    高级编辑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高级编辑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专业技能 | 问题解决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