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手机：15868153122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邮箱：maping802@gmail.com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应聘职位：翻译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同济大学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高级翻译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服务机构    高级翻译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知名企业    高级翻译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国有企业    资深翻译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沟通能力 | 项目管理 | 问题解决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