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手机：15042247949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邮箱：liujuan789@126.com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应聘职位：记者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华中科技大学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资深记者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知名企业    高级记者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服务机构    高级记者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上市公司    高级记者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团队协作 | 问题解决 | 沟通能力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