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手机：15283977735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邮箱：linna739@gmail.com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高级记者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国有企业    高级记者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高级记者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上市公司    资深记者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