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手机：13805522176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邮箱：huyong183@qq.com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2008.09 - 2012.06    西安交通大学    教育学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资深教学管理员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专业机构    高级教学管理员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外资企业    高级教学管理员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知名企业    高级教学管理员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数据分析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