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手机：13887755889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邮箱：zhaogang857@qq.com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中级教学管理员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创业公司    中级教学管理员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服务机构    中级教学管理员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专业机构    中级教学管理员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项目管理 | 团队协作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