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手机：18842355509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邮箱：gao280@sina.com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应聘职位：教学管理员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清华大学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高级教学管理员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服务机构    高级教学管理员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知名企业    高级教学管理员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上市公司    高级教学管理员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团队协作 | 问题解决 | 数据分析 | 项目管理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