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手机：18877669405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邮箱：sunjun189@126.com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西安交通大学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资深翻译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外资企业    高级翻译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知名企业    高级翻译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高级翻译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团队协作 | 数据分析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