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手机：15847026895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邮箱：yangming617@qq.com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资深翻译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外资企业    高级翻译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资深翻译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高级翻译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