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手机：15194933021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邮箱：hujun686@qq.com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2008.09 - 2011.06    上海交通大学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高级课程设计师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国有企业    资深课程设计师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外资企业    高级课程设计师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知名企业    资深课程设计师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数据分析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