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手机：18989152573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邮箱：wujun380@sina.com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中山大学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医疗器械销售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中级医疗器械销售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服务机构    中级医疗器械销售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咨询公司    中级医疗器械销售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专业技能 | 数据分析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