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手机：15043892123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邮箱：lin975@163.com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高级医疗器械销售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上市公司    资深医疗器械销售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知名企业    资深医疗器械销售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服务机构    高级医疗器械销售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问题解决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