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手机：15935948918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邮箱：luojuan446@gmail.com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2015.09 - 2019.06    同济大学    医学影像技术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医疗器械销售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行业龙头    医疗器械销售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上市公司    医疗器械销售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专业机构    中级医疗器械销售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团队协作 | 沟通能力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