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手机：13827922080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邮箱：huangtao852@sina.com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2014.09 - 2017.06    上海交通大学    医疗器械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高级医疗器械销售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高级医疗器械销售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国有企业    高级医疗器械销售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服务机构    高级医疗器械销售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专业技能 | 数据分析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