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手机：15898639476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邮箱：zhugang890@qq.com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资深医药代表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行业龙头    高级医药代表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民营企业    高级医药代表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国有企业    高级医药代表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