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手机：15939960657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邮箱：zhuyang338@gmail.com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应聘职位：医药代表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华中科技大学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资深医药代表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行业龙头    资深医药代表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创业公司    资深医药代表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国有企业    高级医药代表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数据分析 | 团队协作 | 沟通能力 | 专业技能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