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手机：15096227045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邮箱：guo803@gmail.com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高级健康管理师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创业公司    高级健康管理师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专业机构    资深健康管理师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高级健康管理师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问题解决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