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手机：15216308855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邮箱：luogang588@163.com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应聘职位：医疗器械销售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复旦大学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资深医疗器械销售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创业公司    高级医疗器械销售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知名企业    高级医疗器械销售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行业龙头    高级医疗器械销售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沟通能力 | 专业技能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