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手机：13831279509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邮箱：wangyang546@qq.com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高级医药代表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专业机构    资深医药代表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资深医药代表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行业龙头    高级医药代表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数据分析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