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手机：15924343873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邮箱：wutao287@gmail.com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应聘职位：工艺工程师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上海交通大学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服务机构    高级工艺工程师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民营企业    高级工艺工程师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创业公司    资深工艺工程师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上市公司    资深工艺工程师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问题解决 | 沟通能力 | 项目管理 | 团队协作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