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手机：15181613086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邮箱：zhoutao676@sina.com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应聘职位：工艺工程师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2010.09 - 2014.06    中山大学    材料科学与工程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服务机构    资深工艺工程师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咨询公司    资深工艺工程师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知名企业    资深工艺工程师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专业机构    高级工艺工程师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专业技能 | 项目管理 | 团队协作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