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手机：15092807152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邮箱：zhaoyan307@163.com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资深工艺工程师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服务机构    资深工艺工程师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国有企业    高级工艺工程师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民营企业    高级工艺工程师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团队协作 | 专业技能 | 问题解决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