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手机：15127867021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邮箱：gao661@qq.com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华中科技大学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高级工艺工程师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创业公司    资深工艺工程师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国有企业    高级工艺工程师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知名企业    高级工艺工程师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问题解决 | 项目管理 | 团队协作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