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手机：13967382925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邮箱：xuyong222@sina.com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华中科技大学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资深品牌经理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知名企业    高级品牌经理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民营企业    高级品牌经理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创业公司    高级品牌经理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数据分析 | 项目管理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