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陈桂英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性别：男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年龄：35岁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居住地：西安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手机：15267555390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邮箱：chen741@gmail.com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应聘职位：品牌经理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t>教育背景</w:t>
              <w:br/>
              <w:t>2017.09 - 2020.06    西安交通大学    市场营销    硕士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2021.01 - 至今    外资企业    中级品牌经理    24K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建立和完善品牌经理工作流程和标准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为品牌经理工作提供专业建议和解决方案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参与品牌经理项目规划和执行，协调各方资源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与团队成员密切合作，共同完成品牌经理目标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持续学习品牌经理领域新知识和技能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负责品牌经理相关工作，确保工作质量和效率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品牌经理创新项目：引入新方法，获得良好效果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品牌经理团队建设：培养团队能力，提升整体水平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2021.01 - 2023.12    咨询公司    品牌经理    21K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参与品牌经理项目规划和执行，协调各方资源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为品牌经理工作提供专业建议和解决方案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与团队成员密切合作，共同完成品牌经理目标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持续学习品牌经理领域新知识和技能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负责品牌经理相关工作，确保工作质量和效率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品牌经理优化项目：改进工作流程，效率提升30%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品牌经理创新项目：引入新方法，获得良好效果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品牌经理团队建设：培养团队能力，提升整体水平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2024.01 - 2025.12    国有企业    品牌经理    23K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持续学习品牌经理领域新知识和技能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为品牌经理工作提供专业建议和解决方案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负责品牌经理相关工作，确保工作质量和效率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参与品牌经理项目规划和执行，协调各方资源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建立和完善品牌经理工作流程和标准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与团队成员密切合作，共同完成品牌经理目标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品牌经理创新项目：引入新方法，获得良好效果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品牌经理团队建设：培养团队能力，提升整体水平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2025.01 - 2026.12    民营企业    品牌经理    23K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与团队成员密切合作，共同完成品牌经理目标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负责品牌经理相关工作，确保工作质量和效率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为品牌经理工作提供专业建议和解决方案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持续学习品牌经理领域新知识和技能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建立和完善品牌经理工作流程和标准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参与品牌经理项目规划和执行，协调各方资源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品牌经理创新项目：引入新方法，获得良好效果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品牌经理团队建设：培养团队能力，提升整体水平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问题解决 | 专业技能 | 团队协作 | 数据分析 | 沟通能力 | 项目管理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完成PMP项目管理专业人士认证培训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完成产品经理职业技能提升培训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完成AWS云计算技术培训，获得相关认证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参加UI/UX设计专业课程培训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季度绩效优秀奖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客户满意度优秀奖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专业基础扎实，实践经验丰富，曾参与多个大型项目的设计与实施。具备优秀的分析问题和解决问题的能力，善于从全局角度思考问题。团队合作意识强，能够与不同背景的同事有效协作，共同完成项目目标。具备良好的学习能力和创新思维，能够快速适应新环境和新挑战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