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手机：15150404299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邮箱：xuli518@gmail.com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复旦大学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高级商务拓展经理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咨询公司    高级商务拓展经理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上市公司    资深商务拓展经理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知名企业    资深商务拓展经理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数据分析 | 沟通能力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