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手机：18877368861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邮箱：xuyang632@163.com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清华大学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资深商务拓展经理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外资企业    资深商务拓展经理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国有企业    资深商务拓展经理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咨询公司    高级商务拓展经理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专业技能 | 数据分析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