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何洋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居住地：深圳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手机：15843272564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邮箱：heyang658@sina.com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应聘职位：客户成功经理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2017.09 - 2021.06    华中科技大学    工商管理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知名企业    客户成功经理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为客户成功经理工作提供专业建议和解决方案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持续学习客户成功经理领域新知识和技能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与团队成员密切合作，共同完成客户成功经理目标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建立和完善客户成功经理工作流程和标准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负责客户成功经理相关工作，确保工作质量和效率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参与客户成功经理项目规划和执行，协调各方资源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2021.01 - 2022.12    咨询公司    客户成功经理    21K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建立和完善客户成功经理工作流程和标准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为客户成功经理工作提供专业建议和解决方案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负责客户成功经理相关工作，确保工作质量和效率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持续学习客户成功经理领域新知识和技能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与团队成员密切合作，共同完成客户成功经理目标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2022.01 - 2023.12    创业公司    客户成功经理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建立和完善客户成功经理工作流程和标准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参与客户成功经理项目规划和执行，协调各方资源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为客户成功经理工作提供专业建议和解决方案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与团队成员密切合作，共同完成客户成功经理目标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负责客户成功经理相关工作，确保工作质量和效率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2023.01 - 2025.12    专业机构    客户成功经理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参与客户成功经理项目规划和执行，协调各方资源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持续学习客户成功经理领域新知识和技能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与团队成员密切合作，共同完成客户成功经理目标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负责客户成功经理相关工作，确保工作质量和效率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为客户成功经理工作提供专业建议和解决方案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建立和完善客户成功经理工作流程和标准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沟通能力 | 专业技能 | 问题解决 | 数据分析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