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手机：15264173101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邮箱：zhou260@gmail.com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应聘职位：客户成功经理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2010.09 - 2013.06    复旦大学    客户关系管理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高级客户成功经理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国有企业    高级客户成功经理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专业机构    资深客户成功经理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知名企业    高级客户成功经理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负责客户成功经理相关工作，确保工作质量和效率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与团队成员密切合作，共同完成客户成功经理目标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参与客户成功经理项目规划和执行，协调各方资源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建立和完善客户成功经理工作流程和标准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为客户成功经理工作提供专业建议和解决方案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持续学习客户成功经理领域新知识和技能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客户成功经理团队建设：培养团队能力，提升整体水平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专业技能 | 数据分析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