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手机：15228606669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邮箱：xujun739@qq.com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市场调研员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专业机构    中级市场调研员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知名企业    中级市场调研员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2026.01 - 2027.12    行业龙头    中级市场调研员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沟通能力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