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手机：15288355359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邮箱：linjie115@126.com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应聘职位：市场调研员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2017.09 - 2020.06    复旦大学    社会学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市场调研员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知名企业    中级市场调研员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行业龙头    市场调研员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专业机构    市场调研员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沟通能力 | 团队协作 | 专业技能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