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手机：15246245423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邮箱：sunjing600@163.com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应聘职位：文案策划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2007.09 - 2011.06    浙江大学    广告学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高级文案策划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国有企业    高级文案策划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咨询公司    高级文案策划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知名企业    资深文案策划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参与文案策划项目规划和执行，协调各方资源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为文案策划工作提供专业建议和解决方案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建立和完善文案策划工作流程和标准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与团队成员密切合作，共同完成文案策划目标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持续学习文案策划领域新知识和技能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负责文案策划相关工作，确保工作质量和效率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文案策划团队建设：培养团队能力，提升整体水平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数据分析 | 团队协作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